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 xml:space="preserve">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こんにちは, 你好, 안녕하세요, Здравствуйте, ¡Hola, नमस्ते, مرحبا, שלום, வணக்கம், สวัสดี, สวัสดีครับ, γειά σας, Olá, Hallo, Bonjour, Ciao! </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